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1.OG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72831159" name="6c46f0c0-df33-11f0-bbc6-310c557d9a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514282" name="6c46f0c0-df33-11f0-bbc6-310c557d9a9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1.OG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56995189" name="0d11f720-df34-11f0-bbc6-310c557d9a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3132566" name="0d11f720-df34-11f0-bbc6-310c557d9a9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1.OG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5613665" name="3e28ba90-df36-11f0-bbc6-310c557d9a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2225666" name="3e28ba90-df36-11f0-bbc6-310c557d9a9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1.OG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4024253" name="5cea6aa0-df36-11f0-bbc6-310c557d9a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2383009" name="5cea6aa0-df36-11f0-bbc6-310c557d9a9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Dorfstrasse 84, 8954 Geroldswil</w:t>
          </w:r>
        </w:p>
        <w:p>
          <w:pPr>
            <w:spacing w:before="0" w:after="0"/>
          </w:pPr>
          <w:r>
            <w:t>646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